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w15="http://schemas.microsoft.com/office/word/2012/wordml" xmlns:w14="http://schemas.microsoft.com/office/word/2010/wordml" xmlns:r="http://schemas.openxmlformats.org/officeDocument/2006/relationships" xmlns:a="http://schemas.openxmlformats.org/drawingml/2006/main" xmlns:a14="http://schemas.microsoft.com/office/drawing/2010/main" xmlns:m="http://schemas.openxmlformats.org/officeDocument/2006/math" xmlns:wp="http://schemas.openxmlformats.org/drawingml/2006/wordprocessingDrawing" xmlns:wp14="http://schemas.microsoft.com/office/word/2010/wordprocessingDrawing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tbl>
      <w:tblPr>
        <w:jc w:val="center"/>
        <w:tblBorders>
          <w:top w:val="single" w:color="000000" w:sz="4"/>
          <w:left w:val="single" w:color="000000" w:sz="4"/>
          <w:bottom w:val="single" w:color="000000" w:sz="4"/>
          <w:right w:val="single" w:color="000000" w:sz="4"/>
          <w:insideH w:val="single" w:color="000000" w:sz="4"/>
          <w:insideV w:val="single" w:color="000000" w:sz="4"/>
        </w:tblBorders>
        <w:tblLayout w:type="fixed"/>
      </w:tblPr>
      <w:tblGrid>
        <w:gridCol w:w="1200"/>
        <w:gridCol w:w="1400"/>
        <w:gridCol w:w="1400"/>
        <w:gridCol w:w="1600"/>
        <w:gridCol w:w="1900"/>
        <w:gridCol w:w="800"/>
        <w:gridCol w:w="1300"/>
        <w:gridCol w:w="1200"/>
        <w:gridCol w:w="1500"/>
        <w:gridCol w:w="1700"/>
      </w:tblGrid>
      <w:tr>
        <w:trPr>
          <w:tblHeader/>
        </w:trPr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Verdacht-Bauteil Nr.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Gebäude/ Ebene/Raum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Einbauort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Material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Bild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Farbe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Bemerkung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Schadstoff-verdacht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Proben-bezeichnung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Ergebnis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</w:t>
            </w:r>
          </w:p>
        </w:tc>
        <w:tc>
          <w:p>
            <w:pPr>
              <w:spacing w:before="0" w:after="0" w:line="240" w:lineRule="auto"/>
            </w:pPr>
            <w:r>
              <w:t>Küche </w:t>
            </w:r>
          </w:p>
          <w:p>
            <w:pPr>
              <w:spacing w:before="0" w:after="0" w:line="240" w:lineRule="auto"/>
            </w:pPr>
            <w:r>
              <w:t>EG </w:t>
            </w:r>
          </w:p>
          <w:p>
            <w:pPr>
              <w:spacing w:before="0" w:after="0" w:line="240" w:lineRule="auto"/>
            </w:pPr>
            <w:r>
              <w:t>Wand </w:t>
            </w:r>
          </w:p>
        </w:tc>
        <w:tc>
          <w:p>
            <w:pPr>
              <w:spacing w:before="0" w:after="0" w:line="240" w:lineRule="auto"/>
            </w:pPr>
            <w:r>
              <w:t>Wand 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7661"/>
                  <wp:effectExtent l="0" t="0" r="0" b="0"/>
                  <wp:docPr id="1475302673" name="5d8eb500-8983-11f0-8845-156cf76be93b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183668458" name="5d8eb500-8983-11f0-8845-156cf76be93b.jpg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76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MaP-1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</w:t>
            </w:r>
          </w:p>
        </w:tc>
        <w:tc>
          <w:p>
            <w:pPr>
              <w:spacing w:before="0" w:after="0" w:line="240" w:lineRule="auto"/>
            </w:pPr>
            <w:r>
              <w:t>Bad </w:t>
            </w:r>
          </w:p>
          <w:p>
            <w:pPr>
              <w:spacing w:before="0" w:after="0" w:line="240" w:lineRule="auto"/>
            </w:pPr>
            <w:r>
              <w:t>EG </w:t>
            </w:r>
          </w:p>
          <w:p>
            <w:pPr>
              <w:spacing w:before="0" w:after="0" w:line="240" w:lineRule="auto"/>
            </w:pPr>
            <w:r>
              <w:t>Boden </w:t>
            </w:r>
          </w:p>
        </w:tc>
        <w:tc>
          <w:p>
            <w:pPr>
              <w:spacing w:before="0" w:after="0" w:line="240" w:lineRule="auto"/>
            </w:pPr>
            <w:r>
              <w:t>Boden 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7661"/>
                  <wp:effectExtent l="0" t="0" r="0" b="0"/>
                  <wp:docPr id="913176609" name="7b82b4d0-8983-11f0-ba54-23c23ceced5f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501723892" name="7b82b4d0-8983-11f0-ba54-23c23ceced5f.jpg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76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MaP-2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VM-3</w:t>
            </w:r>
          </w:p>
        </w:tc>
        <w:tc>
          <w:p>
            <w:pPr>
              <w:spacing w:before="0" w:after="0" w:line="240" w:lineRule="auto"/>
            </w:pPr>
            <w:r>
              <w:t>Bad </w:t>
            </w:r>
          </w:p>
          <w:p>
            <w:pPr>
              <w:spacing w:before="0" w:after="0" w:line="240" w:lineRule="auto"/>
            </w:pPr>
            <w:r>
              <w:t>EG </w:t>
            </w:r>
          </w:p>
          <w:p>
            <w:pPr>
              <w:spacing w:before="0" w:after="0" w:line="240" w:lineRule="auto"/>
            </w:pPr>
            <w:r>
              <w:t>Wand </w:t>
            </w:r>
          </w:p>
        </w:tc>
        <w:tc>
          <w:p>
            <w:pPr>
              <w:spacing w:before="0" w:after="0" w:line="240" w:lineRule="auto"/>
            </w:pPr>
            <w:r>
              <w:t>Wand 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7661"/>
                  <wp:effectExtent l="0" t="0" r="0" b="0"/>
                  <wp:docPr id="1830485739" name="982f8ea0-8983-11f0-94a3-51dbe52fd40e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739525166" name="982f8ea0-8983-11f0-94a3-51dbe52fd40e.jpg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76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MaP-3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VM-4</w:t>
            </w:r>
          </w:p>
        </w:tc>
        <w:tc>
          <w:p>
            <w:pPr>
              <w:spacing w:before="0" w:after="0" w:line="240" w:lineRule="auto"/>
            </w:pPr>
            <w:r>
              <w:t>Bad </w:t>
            </w:r>
          </w:p>
          <w:p>
            <w:pPr>
              <w:spacing w:before="0" w:after="0" w:line="240" w:lineRule="auto"/>
            </w:pPr>
            <w:r>
              <w:t>EG </w:t>
            </w:r>
          </w:p>
          <w:p>
            <w:pPr>
              <w:spacing w:before="0" w:after="0" w:line="240" w:lineRule="auto"/>
            </w:pPr>
            <w:r>
              <w:t>Wand </w:t>
            </w:r>
          </w:p>
        </w:tc>
        <w:tc>
          <w:p>
            <w:pPr>
              <w:spacing w:before="0" w:after="0" w:line="240" w:lineRule="auto"/>
            </w:pPr>
            <w:r>
              <w:t>Wand </w:t>
            </w:r>
          </w:p>
        </w:tc>
        <w:tc>
          <w:p>
            <w:pPr>
              <w:spacing w:before="0" w:after="0" w:line="240" w:lineRule="auto"/>
            </w:pPr>
            <w:r>
              <w:t>Putz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7661"/>
                  <wp:effectExtent l="0" t="0" r="0" b="0"/>
                  <wp:docPr id="1877823719" name="b4ef0610-8983-11f0-8084-f150ef3d4d88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458387931" name="b4ef0610-8983-11f0-8084-f150ef3d4d88.jp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76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MaP-4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VM-5</w:t>
            </w:r>
          </w:p>
        </w:tc>
        <w:tc>
          <w:p>
            <w:pPr>
              <w:spacing w:before="0" w:after="0" w:line="240" w:lineRule="auto"/>
            </w:pPr>
            <w:r>
              <w:t>Bad </w:t>
            </w:r>
          </w:p>
          <w:p>
            <w:pPr>
              <w:spacing w:before="0" w:after="0" w:line="240" w:lineRule="auto"/>
            </w:pPr>
            <w:r>
              <w:t>EG </w:t>
            </w:r>
          </w:p>
          <w:p>
            <w:pPr>
              <w:spacing w:before="0" w:after="0" w:line="240" w:lineRule="auto"/>
            </w:pPr>
            <w:r>
              <w:t>Decke </w:t>
            </w:r>
          </w:p>
        </w:tc>
        <w:tc>
          <w:p>
            <w:pPr>
              <w:spacing w:before="0" w:after="0" w:line="240" w:lineRule="auto"/>
            </w:pPr>
            <w:r>
              <w:t>Decke 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7661"/>
                  <wp:effectExtent l="0" t="0" r="0" b="0"/>
                  <wp:docPr id="1321784680" name="cbf83d90-8983-11f0-bec7-c751e83637c1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356624278" name="cbf83d90-8983-11f0-bec7-c751e83637c1.jpg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76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MaP-5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VM-6</w:t>
            </w:r>
          </w:p>
        </w:tc>
        <w:tc>
          <w:p>
            <w:pPr>
              <w:spacing w:before="0" w:after="0" w:line="240" w:lineRule="auto"/>
            </w:pPr>
            <w:r>
              <w:t>Schlafzimmer </w:t>
            </w:r>
          </w:p>
          <w:p>
            <w:pPr>
              <w:spacing w:before="0" w:after="0" w:line="240" w:lineRule="auto"/>
            </w:pPr>
            <w:r>
              <w:t>OG </w:t>
            </w:r>
          </w:p>
          <w:p>
            <w:pPr>
              <w:spacing w:before="0" w:after="0" w:line="240" w:lineRule="auto"/>
            </w:pPr>
            <w:r>
              <w:t>Wand </w:t>
            </w:r>
          </w:p>
        </w:tc>
        <w:tc>
          <w:p>
            <w:pPr>
              <w:spacing w:before="0" w:after="0" w:line="240" w:lineRule="auto"/>
            </w:pPr>
            <w:r>
              <w:t>Wand 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7661"/>
                  <wp:effectExtent l="0" t="0" r="0" b="0"/>
                  <wp:docPr id="1714129986" name="80aee7c0-8984-11f0-b470-5b7ee6433e5c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468073215" name="80aee7c0-8984-11f0-b470-5b7ee6433e5c.jpg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76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MaP-6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VM-7</w:t>
            </w:r>
          </w:p>
        </w:tc>
        <w:tc>
          <w:p>
            <w:pPr>
              <w:spacing w:before="0" w:after="0" w:line="240" w:lineRule="auto"/>
            </w:pPr>
            <w:r>
              <w:t>Gang </w:t>
            </w:r>
          </w:p>
          <w:p>
            <w:pPr>
              <w:spacing w:before="0" w:after="0" w:line="240" w:lineRule="auto"/>
            </w:pPr>
            <w:r>
              <w:t>OG </w:t>
            </w:r>
          </w:p>
          <w:p>
            <w:pPr>
              <w:spacing w:before="0" w:after="0" w:line="240" w:lineRule="auto"/>
            </w:pPr>
            <w:r>
              <w:t>Kamin </w:t>
            </w:r>
          </w:p>
        </w:tc>
        <w:tc>
          <w:p>
            <w:pPr>
              <w:spacing w:before="0" w:after="0" w:line="240" w:lineRule="auto"/>
            </w:pPr>
            <w:r>
              <w:t>Wand 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7661"/>
                  <wp:effectExtent l="0" t="0" r="0" b="0"/>
                  <wp:docPr id="912355845" name="98e1d230-8984-11f0-94ad-711e6955848a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707456902" name="98e1d230-8984-11f0-94ad-711e6955848a.jpg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76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MaP-7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VM-8</w:t>
            </w:r>
          </w:p>
        </w:tc>
        <w:tc>
          <w:p>
            <w:pPr>
              <w:spacing w:before="0" w:after="0" w:line="240" w:lineRule="auto"/>
            </w:pPr>
            <w:r>
              <w:t>Küche </w:t>
            </w:r>
          </w:p>
          <w:p>
            <w:pPr>
              <w:spacing w:before="0" w:after="0" w:line="240" w:lineRule="auto"/>
            </w:pPr>
            <w:r>
              <w:t>EG </w:t>
            </w:r>
          </w:p>
          <w:p>
            <w:pPr>
              <w:spacing w:before="0" w:after="0" w:line="240" w:lineRule="auto"/>
            </w:pPr>
            <w:r>
              <w:t>Wand </w:t>
            </w:r>
          </w:p>
        </w:tc>
        <w:tc>
          <w:p>
            <w:pPr>
              <w:spacing w:before="0" w:after="0" w:line="240" w:lineRule="auto"/>
            </w:pPr>
            <w:r>
              <w:t>Wand 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7661"/>
                  <wp:effectExtent l="0" t="0" r="0" b="0"/>
                  <wp:docPr id="421868590" name="eb6ebe00-aa59-11f0-8dec-59d90dbd9d23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694143411" name="eb6ebe00-aa59-11f0-8dec-59d90dbd9d23.jpg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76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MaP-8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VM-9</w:t>
            </w:r>
          </w:p>
        </w:tc>
        <w:tc>
          <w:p>
            <w:pPr>
              <w:spacing w:before="0" w:after="0" w:line="240" w:lineRule="auto"/>
            </w:pPr>
            <w:r>
              <w:t>Küche </w:t>
            </w:r>
          </w:p>
          <w:p>
            <w:pPr>
              <w:spacing w:before="0" w:after="0" w:line="240" w:lineRule="auto"/>
            </w:pPr>
            <w:r>
              <w:t>EG </w:t>
            </w:r>
          </w:p>
          <w:p>
            <w:pPr>
              <w:spacing w:before="0" w:after="0" w:line="240" w:lineRule="auto"/>
            </w:pPr>
            <w:r>
              <w:t>Wand </w:t>
            </w:r>
          </w:p>
        </w:tc>
        <w:tc>
          <w:p>
            <w:pPr>
              <w:spacing w:before="0" w:after="0" w:line="240" w:lineRule="auto"/>
            </w:pPr>
            <w:r>
              <w:t>Wand 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7661"/>
                  <wp:effectExtent l="0" t="0" r="0" b="0"/>
                  <wp:docPr id="2058490089" name="8faad9d0-aa5b-11f0-8dec-59d90dbd9d23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792092671" name="8faad9d0-aa5b-11f0-8dec-59d90dbd9d23.jpg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76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MaP-9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VM-10</w:t>
            </w:r>
          </w:p>
        </w:tc>
        <w:tc>
          <w:p>
            <w:pPr>
              <w:spacing w:before="0" w:after="0" w:line="240" w:lineRule="auto"/>
            </w:pPr>
            <w:r>
              <w:t>Küche </w:t>
            </w:r>
          </w:p>
          <w:p>
            <w:pPr>
              <w:spacing w:before="0" w:after="0" w:line="240" w:lineRule="auto"/>
            </w:pPr>
            <w:r>
              <w:t>EG </w:t>
            </w:r>
          </w:p>
          <w:p>
            <w:pPr>
              <w:spacing w:before="0" w:after="0" w:line="240" w:lineRule="auto"/>
            </w:pPr>
            <w:r>
              <w:t>Boden </w:t>
            </w:r>
          </w:p>
        </w:tc>
        <w:tc>
          <w:p>
            <w:pPr>
              <w:spacing w:before="0" w:after="0" w:line="240" w:lineRule="auto"/>
            </w:pPr>
            <w:r>
              <w:t>Boden 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7661"/>
                  <wp:effectExtent l="0" t="0" r="0" b="0"/>
                  <wp:docPr id="1478769177" name="d1cad710-aa5c-11f0-8dec-59d90dbd9d23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105742024" name="d1cad710-aa5c-11f0-8dec-59d90dbd9d23.jpg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76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MaP-10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VM-11</w:t>
            </w:r>
          </w:p>
        </w:tc>
        <w:tc>
          <w:p>
            <w:pPr>
              <w:spacing w:before="0" w:after="0" w:line="240" w:lineRule="auto"/>
            </w:pPr>
            <w:r>
              <w:t>Räucherofen </w:t>
            </w:r>
          </w:p>
          <w:p>
            <w:pPr>
              <w:spacing w:before="0" w:after="0" w:line="240" w:lineRule="auto"/>
            </w:pPr>
            <w:r>
              <w:t>Estrich </w:t>
            </w:r>
          </w:p>
          <w:p>
            <w:pPr>
              <w:spacing w:before="0" w:after="0" w:line="240" w:lineRule="auto"/>
            </w:pPr>
            <w:r>
              <w:t>Wand </w:t>
            </w:r>
          </w:p>
        </w:tc>
        <w:tc>
          <w:p>
            <w:pPr>
              <w:spacing w:before="0" w:after="0" w:line="240" w:lineRule="auto"/>
            </w:pPr>
            <w:r>
              <w:t>Wand </w:t>
            </w:r>
          </w:p>
        </w:tc>
        <w:tc>
          <w:p>
            <w:pPr>
              <w:spacing w:before="0" w:after="0" w:line="240" w:lineRule="auto"/>
            </w:pPr>
            <w:r>
              <w:t>Putz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7661"/>
                  <wp:effectExtent l="0" t="0" r="0" b="0"/>
                  <wp:docPr id="534625400" name="ae61ad10-aa5e-11f0-8dec-59d90dbd9d23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411166152" name="ae61ad10-aa5e-11f0-8dec-59d90dbd9d23.jpg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76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MaP-11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</w:tbl>
    <w:sectPr>
      <w:headerReference w:type="default" r:id="rId3"/>
      <w:footerReference w:type="default" r:id="rId15"/>
      <w:pgSz w:w="16838" w:h="11906" w:orient="landscape" w:code="9"/>
      <w:pgMar w:top="1440" w:right="1440" w:bottom="1440" w:left="1440"/>
    </w:sectPr>
  </w:body>
</w:document>
</file>

<file path=word/footer.xml><?xml version="1.0" encoding="utf-8"?>
<w:ftr xmlns:w="http://schemas.openxmlformats.org/wordprocessingml/2006/main" xmlns:w15="http://schemas.microsoft.com/office/word/2012/wordml" xmlns:w14="http://schemas.microsoft.com/office/word/2010/wordml" xmlns:r="http://schemas.openxmlformats.org/officeDocument/2006/relationships" xmlns:a="http://schemas.openxmlformats.org/drawingml/2006/main" xmlns:a14="http://schemas.microsoft.com/office/drawing/2010/main" xmlns:m="http://schemas.openxmlformats.org/officeDocument/2006/math" xmlns:wp="http://schemas.openxmlformats.org/drawingml/2006/wordprocessingDrawing" xmlns:wp14="http://schemas.microsoft.com/office/word/2010/wordprocessingDrawing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jc w:val="right"/>
    </w:pPr>
    <w:r>
      <w:t xml:space="preserve">S. </w:t>
    </w:r>
    <w:r>
      <w:fldChar w:fldCharType="begin"/>
      <w:instrText xml:space="preserve">PAGE</w:instrText>
      <w:fldChar w:fldCharType="separate"/>
      <w:fldChar w:fldCharType="end"/>
    </w:r>
    <w:r>
      <w:t> / </w:t>
    </w:r>
    <w:r>
      <w:fldChar w:fldCharType="begin"/>
      <w:instrText xml:space="preserve">NUMPAGES</w:instrText>
      <w:fldChar w:fldCharType="separate"/>
      <w:fldChar w:fldCharType="end"/>
    </w:r>
  </w:p>
</w:ftr>
</file>

<file path=word/header.xml><?xml version="1.0" encoding="utf-8"?>
<w:hdr xmlns:w="http://schemas.openxmlformats.org/wordprocessingml/2006/main" xmlns:w15="http://schemas.microsoft.com/office/word/2012/wordml" xmlns:w14="http://schemas.microsoft.com/office/word/2010/wordml" xmlns:r="http://schemas.openxmlformats.org/officeDocument/2006/relationships" xmlns:a="http://schemas.openxmlformats.org/drawingml/2006/main" xmlns:a14="http://schemas.microsoft.com/office/drawing/2010/main" xmlns:m="http://schemas.openxmlformats.org/officeDocument/2006/math" xmlns:wp="http://schemas.openxmlformats.org/drawingml/2006/wordprocessingDrawing" xmlns:wp14="http://schemas.microsoft.com/office/word/2010/wordprocessingDrawing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tbl>
    <w:tblPr>
      <w:tblStyle w:val="TableGrid"/>
      <w:tblW w:w="0" w:type="auto"/>
      <w:jc w:val="center"/>
      <w:tblBorders>
        <w:top w:val="none"/>
        <w:left w:val="none"/>
        <w:bottom w:val="none"/>
        <w:right w:val="none"/>
        <w:insideH w:val="none"/>
        <w:insideV w:val="none"/>
      </w:tblBorders>
      <w:tblLook w:val="04A0"/>
    </w:tblPr>
    <w:tblGrid>
      <w:gridCol w:w="4652"/>
      <w:gridCol w:w="4652"/>
      <w:gridCol w:w="4652"/>
    </w:tblGrid>
    <w:tr>
      <w:tc>
        <w:tcPr>
          <w:tcW w:w="4652" w:type="dxa"/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jc w:val="left"/>
          </w:pPr>
          <w:r>
            <w:t>EFH. Hauptstrasse 110, 8415 Gräslikon</w:t>
          </w:r>
        </w:p>
        <w:p>
          <w:pPr>
            <w:spacing w:before="0" w:after="0"/>
          </w:pPr>
          <w:r>
            <w:t>476</w:t>
          </w:r>
        </w:p>
        <w:p>
          <w:r>
            <w:fldChar w:fldCharType="begin"/>
          </w:r>
          <w:r>
            <w:t xml:space="preserve">TIME \@ "DD.MM.YYYY"</w:t>
          </w:r>
          <w:r>
            <w:fldChar w:fldCharType="separate"/>
          </w:r>
          <w:r>
            <w:fldChar w:fldCharType="end"/>
          </w:r>
        </w:p>
      </w:tc>
      <w:tc>
        <w:tcPr>
          <w:tcW w:w="4652" w:type="dxa"/>
        </w:tcPr>
        <w:p>
          <w:pPr>
            <w:jc w:val="center"/>
          </w:pPr>
          <w:r>
            <w:rPr>
              <w:b w:val="true"/>
            </w:rPr>
            <w:t xml:space="preserve">Schadstoffkataster nach VDI 6202 Bl.1</w:t>
          </w:r>
        </w:p>
      </w:tc>
      <w:tc>
        <w:tcPr>
          <w:tcW w:w="4652" w:type="dxa"/>
        </w:tcPr>
        <w:p>
          <w:pPr>
            <w:jc w:val="right"/>
          </w:pPr>
        </w:p>
      </w:tc>
    </w:tr>
  </w:tbl>
  <w:p>
    <w:r/>
  </w:p>
</w:hdr>
</file>

<file path=word/settings.xml><?xml version="1.0" encoding="utf-8"?>
<w:settings xmlns:w="http://schemas.openxmlformats.org/wordprocessingml/2006/main" xmlns:w15="http://schemas.microsoft.com/office/word/2012/wordml" xmlns:w14="http://schemas.microsoft.com/office/word/2010/wordml" xmlns:r="http://schemas.openxmlformats.org/officeDocument/2006/relationships" xmlns:a="http://schemas.openxmlformats.org/drawingml/2006/main" xmlns:a14="http://schemas.microsoft.com/office/drawing/2010/main" xmlns:m="http://schemas.openxmlformats.org/officeDocument/2006/math" xmlns:wp="http://schemas.openxmlformats.org/drawingml/2006/wordprocessingDrawing" xmlns:wp14="http://schemas.microsoft.com/office/word/2010/wordprocessingDrawing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w15="http://schemas.microsoft.com/office/word/2012/wordml" xmlns:w14="http://schemas.microsoft.com/office/word/2010/wordml" xmlns:r="http://schemas.openxmlformats.org/officeDocument/2006/relationships" xmlns:a="http://schemas.openxmlformats.org/drawingml/2006/main" xmlns:a14="http://schemas.microsoft.com/office/drawing/2010/main" xmlns:m="http://schemas.openxmlformats.org/officeDocument/2006/math" xmlns:wp="http://schemas.openxmlformats.org/drawingml/2006/wordprocessingDrawing" xmlns:wp14="http://schemas.microsoft.com/office/word/2010/wordprocessingDrawing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media/document_image_rId4.jpeg" Type="http://schemas.openxmlformats.org/officeDocument/2006/relationships/image" Id="rId4"/>
    <Relationship Target="media/document_image_rId5.jpeg" Type="http://schemas.openxmlformats.org/officeDocument/2006/relationships/image" Id="rId5"/>
    <Relationship Target="media/document_image_rId6.jpeg" Type="http://schemas.openxmlformats.org/officeDocument/2006/relationships/image" Id="rId6"/>
    <Relationship Target="media/document_image_rId7.jpeg" Type="http://schemas.openxmlformats.org/officeDocument/2006/relationships/image" Id="rId7"/>
    <Relationship Target="media/document_image_rId8.jpeg" Type="http://schemas.openxmlformats.org/officeDocument/2006/relationships/image" Id="rId8"/>
    <Relationship Target="media/document_image_rId9.jpeg" Type="http://schemas.openxmlformats.org/officeDocument/2006/relationships/image" Id="rId9"/>
    <Relationship Target="media/document_image_rId10.jpeg" Type="http://schemas.openxmlformats.org/officeDocument/2006/relationships/image" Id="rId10"/>
    <Relationship Target="media/document_image_rId11.jpeg" Type="http://schemas.openxmlformats.org/officeDocument/2006/relationships/image" Id="rId11"/>
    <Relationship Target="media/document_image_rId12.jpeg" Type="http://schemas.openxmlformats.org/officeDocument/2006/relationships/image" Id="rId12"/>
    <Relationship Target="media/document_image_rId13.jpeg" Type="http://schemas.openxmlformats.org/officeDocument/2006/relationships/image" Id="rId13"/>
    <Relationship Target="media/document_image_rId14.jpeg" Type="http://schemas.openxmlformats.org/officeDocument/2006/relationships/image" Id="rId14"/>
    <Relationship Target="footer.xml" Type="http://schemas.openxmlformats.org/officeDocument/2006/relationships/footer" Id="rId15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